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A79" w:rsidRPr="000853D2" w:rsidRDefault="00B56A79" w:rsidP="00B56A79">
      <w:pPr>
        <w:rPr>
          <w:b/>
        </w:rPr>
      </w:pPr>
      <w:r w:rsidRPr="000853D2">
        <w:rPr>
          <w:b/>
        </w:rPr>
        <w:t>Grab H Paul Fletcher</w:t>
      </w:r>
    </w:p>
    <w:p w:rsidR="00B56A79" w:rsidRDefault="00B56A79" w:rsidP="00B56A79">
      <w:r>
        <w:t xml:space="preserve">As adults, we may not realise that the things we say, things we do are influencing young people around us. Even simple things we say, something like, “well he only did it, because he likes you”, could be inadvertently communicating the message of disrespect for women. </w:t>
      </w:r>
    </w:p>
    <w:p w:rsidR="007B0256" w:rsidRPr="00B91E3E" w:rsidRDefault="007B0256" w:rsidP="00B91E3E">
      <w:bookmarkStart w:id="0" w:name="_GoBack"/>
      <w:bookmarkEnd w:id="0"/>
    </w:p>
    <w:sectPr w:rsidR="007B0256" w:rsidRPr="00B91E3E">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313" w:rsidRDefault="005F3313" w:rsidP="00B04ED8">
      <w:pPr>
        <w:spacing w:after="0" w:line="240" w:lineRule="auto"/>
      </w:pPr>
      <w:r>
        <w:separator/>
      </w:r>
    </w:p>
  </w:endnote>
  <w:endnote w:type="continuationSeparator" w:id="0">
    <w:p w:rsidR="005F3313" w:rsidRDefault="005F3313" w:rsidP="00B04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ED8" w:rsidRDefault="00B04E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ED8" w:rsidRDefault="00B04E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ED8" w:rsidRDefault="00B04E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313" w:rsidRDefault="005F3313" w:rsidP="00B04ED8">
      <w:pPr>
        <w:spacing w:after="0" w:line="240" w:lineRule="auto"/>
      </w:pPr>
      <w:r>
        <w:separator/>
      </w:r>
    </w:p>
  </w:footnote>
  <w:footnote w:type="continuationSeparator" w:id="0">
    <w:p w:rsidR="005F3313" w:rsidRDefault="005F3313" w:rsidP="00B04E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ED8" w:rsidRDefault="00B04E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ED8" w:rsidRDefault="00B04E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ED8" w:rsidRDefault="00B04E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A79"/>
    <w:rsid w:val="00005633"/>
    <w:rsid w:val="00021A39"/>
    <w:rsid w:val="001E630D"/>
    <w:rsid w:val="00284DC9"/>
    <w:rsid w:val="003B2BB8"/>
    <w:rsid w:val="003D34FF"/>
    <w:rsid w:val="004B54CA"/>
    <w:rsid w:val="004E5CBF"/>
    <w:rsid w:val="005C3AA9"/>
    <w:rsid w:val="005F3313"/>
    <w:rsid w:val="00621FC5"/>
    <w:rsid w:val="00637B02"/>
    <w:rsid w:val="00683A84"/>
    <w:rsid w:val="006A4CE7"/>
    <w:rsid w:val="00785261"/>
    <w:rsid w:val="007B0256"/>
    <w:rsid w:val="0083177B"/>
    <w:rsid w:val="009225F0"/>
    <w:rsid w:val="0093462C"/>
    <w:rsid w:val="00953795"/>
    <w:rsid w:val="00974189"/>
    <w:rsid w:val="00B04ED8"/>
    <w:rsid w:val="00B56A79"/>
    <w:rsid w:val="00B91E3E"/>
    <w:rsid w:val="00BA2DB9"/>
    <w:rsid w:val="00BE7148"/>
    <w:rsid w:val="00C84DD7"/>
    <w:rsid w:val="00CB5863"/>
    <w:rsid w:val="00DA243A"/>
    <w:rsid w:val="00E273E4"/>
    <w:rsid w:val="00F30A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A79"/>
    <w:rPr>
      <w:rFonts w:ascii="Arial" w:hAnsi="Arial"/>
    </w:rPr>
  </w:style>
  <w:style w:type="paragraph" w:styleId="Heading1">
    <w:name w:val="heading 1"/>
    <w:basedOn w:val="Normal"/>
    <w:next w:val="Normal"/>
    <w:link w:val="Heading1Char"/>
    <w:uiPriority w:val="9"/>
    <w:qFormat/>
    <w:rsid w:val="004B54CA"/>
    <w:pPr>
      <w:spacing w:before="480" w:after="0"/>
      <w:contextualSpacing/>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4B54CA"/>
    <w:pPr>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4B54CA"/>
    <w:p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4CA"/>
    <w:rPr>
      <w:rFonts w:ascii="Arial" w:eastAsiaTheme="majorEastAsia" w:hAnsi="Arial" w:cstheme="majorBidi"/>
      <w:b/>
      <w:bCs/>
      <w:sz w:val="32"/>
      <w:szCs w:val="28"/>
    </w:rPr>
  </w:style>
  <w:style w:type="character" w:customStyle="1" w:styleId="Heading2Char">
    <w:name w:val="Heading 2 Char"/>
    <w:basedOn w:val="DefaultParagraphFont"/>
    <w:link w:val="Heading2"/>
    <w:uiPriority w:val="9"/>
    <w:rsid w:val="004B54CA"/>
    <w:rPr>
      <w:rFonts w:ascii="Arial" w:eastAsiaTheme="majorEastAsia" w:hAnsi="Arial" w:cstheme="majorBidi"/>
      <w:b/>
      <w:bCs/>
      <w:sz w:val="26"/>
      <w:szCs w:val="26"/>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4B54CA"/>
    <w:rPr>
      <w:rFonts w:ascii="Arial" w:eastAsiaTheme="majorEastAsia" w:hAnsi="Arial" w:cstheme="majorBidi"/>
      <w:b/>
      <w:bC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semiHidden/>
    <w:unhideWhenUsed/>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styleId="Header">
    <w:name w:val="header"/>
    <w:basedOn w:val="Normal"/>
    <w:link w:val="HeaderChar"/>
    <w:uiPriority w:val="99"/>
    <w:unhideWhenUsed/>
    <w:rsid w:val="00B04E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4ED8"/>
    <w:rPr>
      <w:rFonts w:ascii="Arial" w:hAnsi="Arial"/>
    </w:rPr>
  </w:style>
  <w:style w:type="paragraph" w:styleId="Footer">
    <w:name w:val="footer"/>
    <w:basedOn w:val="Normal"/>
    <w:link w:val="FooterChar"/>
    <w:uiPriority w:val="99"/>
    <w:unhideWhenUsed/>
    <w:rsid w:val="00B04E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4ED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249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2018-10-02T05:02:00Z</dcterms:created>
  <dcterms:modified xsi:type="dcterms:W3CDTF">2018-10-02T05:03:00Z</dcterms:modified>
</cp:coreProperties>
</file>