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2ED09" w14:textId="0D6497E4" w:rsidR="00B37C7A" w:rsidRPr="0002560D" w:rsidRDefault="00B37C7A" w:rsidP="004B54CA">
      <w:pPr>
        <w:rPr>
          <w:rStyle w:val="BookTitle"/>
          <w:b/>
          <w:i w:val="0"/>
          <w:iCs w:val="0"/>
          <w:smallCaps w:val="0"/>
          <w:spacing w:val="0"/>
          <w:lang w:val="en-US"/>
        </w:rPr>
      </w:pPr>
      <w:r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Grab </w:t>
      </w:r>
      <w:r w:rsidR="0002560D">
        <w:rPr>
          <w:rStyle w:val="BookTitle"/>
          <w:b/>
          <w:i w:val="0"/>
          <w:iCs w:val="0"/>
          <w:smallCaps w:val="0"/>
          <w:spacing w:val="0"/>
          <w:lang w:val="en-US"/>
        </w:rPr>
        <w:t xml:space="preserve">D Kelly </w:t>
      </w:r>
      <w:proofErr w:type="spellStart"/>
      <w:r w:rsidR="0002560D">
        <w:rPr>
          <w:rStyle w:val="BookTitle"/>
          <w:b/>
          <w:i w:val="0"/>
          <w:iCs w:val="0"/>
          <w:smallCaps w:val="0"/>
          <w:spacing w:val="0"/>
          <w:lang w:val="en-US"/>
        </w:rPr>
        <w:t>O’Dwyer</w:t>
      </w:r>
      <w:proofErr w:type="spellEnd"/>
      <w:r w:rsidR="00A1448D" w:rsidRPr="00A1448D">
        <w:rPr>
          <w:rStyle w:val="BookTitle"/>
          <w:i w:val="0"/>
          <w:iCs w:val="0"/>
          <w:smallCaps w:val="0"/>
          <w:spacing w:val="0"/>
          <w:lang w:val="en-US"/>
        </w:rPr>
        <w:t xml:space="preserve"> </w:t>
      </w:r>
    </w:p>
    <w:p w14:paraId="78D67FE0" w14:textId="75DED9BD" w:rsidR="00A1448D" w:rsidRPr="00A1448D" w:rsidRDefault="0002560D" w:rsidP="004B54CA">
      <w:pPr>
        <w:rPr>
          <w:rStyle w:val="BookTitle"/>
          <w:i w:val="0"/>
          <w:iCs w:val="0"/>
          <w:smallCaps w:val="0"/>
          <w:spacing w:val="0"/>
          <w:lang w:val="en-US"/>
        </w:rPr>
      </w:pPr>
      <w:r>
        <w:rPr>
          <w:rStyle w:val="BookTitle"/>
          <w:i w:val="0"/>
          <w:iCs w:val="0"/>
          <w:smallCaps w:val="0"/>
          <w:spacing w:val="0"/>
          <w:lang w:val="en-US"/>
        </w:rPr>
        <w:t xml:space="preserve">There are a series of conversation guides to help adults talk with young people and that </w:t>
      </w:r>
      <w:proofErr w:type="gramStart"/>
      <w:r>
        <w:rPr>
          <w:rStyle w:val="BookTitle"/>
          <w:i w:val="0"/>
          <w:iCs w:val="0"/>
          <w:smallCaps w:val="0"/>
          <w:spacing w:val="0"/>
          <w:lang w:val="en-US"/>
        </w:rPr>
        <w:t>can be found</w:t>
      </w:r>
      <w:proofErr w:type="gramEnd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through the website respect.gov.au. Our campaign is about supporting everyone to reflect on the impact o</w:t>
      </w:r>
      <w:r w:rsidR="00C15EE5">
        <w:rPr>
          <w:rStyle w:val="BookTitle"/>
          <w:i w:val="0"/>
          <w:iCs w:val="0"/>
          <w:smallCaps w:val="0"/>
          <w:spacing w:val="0"/>
          <w:lang w:val="en-US"/>
        </w:rPr>
        <w:t>n</w:t>
      </w:r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what we say or do and we can intervene when we see disrespectful </w:t>
      </w:r>
      <w:proofErr w:type="spellStart"/>
      <w:r>
        <w:rPr>
          <w:rStyle w:val="BookTitle"/>
          <w:i w:val="0"/>
          <w:iCs w:val="0"/>
          <w:smallCaps w:val="0"/>
          <w:spacing w:val="0"/>
          <w:lang w:val="en-US"/>
        </w:rPr>
        <w:t>behaviour</w:t>
      </w:r>
      <w:proofErr w:type="spellEnd"/>
      <w:r w:rsidR="00C15EE5">
        <w:rPr>
          <w:rStyle w:val="BookTitle"/>
          <w:i w:val="0"/>
          <w:iCs w:val="0"/>
          <w:smallCaps w:val="0"/>
          <w:spacing w:val="0"/>
          <w:lang w:val="en-US"/>
        </w:rPr>
        <w:t>. T</w:t>
      </w:r>
      <w:r>
        <w:rPr>
          <w:rStyle w:val="BookTitle"/>
          <w:i w:val="0"/>
          <w:iCs w:val="0"/>
          <w:smallCaps w:val="0"/>
          <w:spacing w:val="0"/>
          <w:lang w:val="en-US"/>
        </w:rPr>
        <w:t>alk to our children about respectful relationships and know that these small changes can</w:t>
      </w:r>
      <w:bookmarkStart w:id="0" w:name="_GoBack"/>
      <w:bookmarkEnd w:id="0"/>
      <w:r>
        <w:rPr>
          <w:rStyle w:val="BookTitle"/>
          <w:i w:val="0"/>
          <w:iCs w:val="0"/>
          <w:smallCaps w:val="0"/>
          <w:spacing w:val="0"/>
          <w:lang w:val="en-US"/>
        </w:rPr>
        <w:t xml:space="preserve"> make a very big difference.</w:t>
      </w:r>
    </w:p>
    <w:sectPr w:rsidR="00A1448D" w:rsidRPr="00A1448D" w:rsidSect="00DF6B84">
      <w:footerReference w:type="default" r:id="rId7"/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B9D04" w14:textId="77777777" w:rsidR="00D75254" w:rsidRDefault="00D75254" w:rsidP="000D1D9A">
      <w:pPr>
        <w:spacing w:after="0" w:line="240" w:lineRule="auto"/>
      </w:pPr>
      <w:r>
        <w:separator/>
      </w:r>
    </w:p>
  </w:endnote>
  <w:endnote w:type="continuationSeparator" w:id="0">
    <w:p w14:paraId="6ED90302" w14:textId="77777777" w:rsidR="00D75254" w:rsidRDefault="00D75254" w:rsidP="000D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44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85550E" w14:textId="67E2AB96" w:rsidR="000D1D9A" w:rsidRDefault="000D1D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1CAE89" w14:textId="77777777" w:rsidR="000D1D9A" w:rsidRDefault="000D1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14F2F" w14:textId="77777777" w:rsidR="00D75254" w:rsidRDefault="00D75254" w:rsidP="000D1D9A">
      <w:pPr>
        <w:spacing w:after="0" w:line="240" w:lineRule="auto"/>
      </w:pPr>
      <w:r>
        <w:separator/>
      </w:r>
    </w:p>
  </w:footnote>
  <w:footnote w:type="continuationSeparator" w:id="0">
    <w:p w14:paraId="13892A6E" w14:textId="77777777" w:rsidR="00D75254" w:rsidRDefault="00D75254" w:rsidP="000D1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014"/>
    <w:multiLevelType w:val="multilevel"/>
    <w:tmpl w:val="980C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2B0A64"/>
    <w:multiLevelType w:val="multilevel"/>
    <w:tmpl w:val="B364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67159"/>
    <w:multiLevelType w:val="hybridMultilevel"/>
    <w:tmpl w:val="6D18A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5A1C"/>
    <w:multiLevelType w:val="hybridMultilevel"/>
    <w:tmpl w:val="6CB4B6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22581"/>
    <w:multiLevelType w:val="hybridMultilevel"/>
    <w:tmpl w:val="E800F6C0"/>
    <w:lvl w:ilvl="0" w:tplc="D0BAE52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E4144"/>
    <w:multiLevelType w:val="multilevel"/>
    <w:tmpl w:val="3FD8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162E4"/>
    <w:multiLevelType w:val="multilevel"/>
    <w:tmpl w:val="FCF8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960748"/>
    <w:multiLevelType w:val="hybridMultilevel"/>
    <w:tmpl w:val="E1A07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97DAD"/>
    <w:multiLevelType w:val="hybridMultilevel"/>
    <w:tmpl w:val="5448B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C3ABD"/>
    <w:multiLevelType w:val="hybridMultilevel"/>
    <w:tmpl w:val="457AA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17F38"/>
    <w:multiLevelType w:val="hybridMultilevel"/>
    <w:tmpl w:val="9AC4F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D72B6"/>
    <w:multiLevelType w:val="hybridMultilevel"/>
    <w:tmpl w:val="F80EC1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98B"/>
    <w:multiLevelType w:val="multilevel"/>
    <w:tmpl w:val="508A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1724F9"/>
    <w:multiLevelType w:val="hybridMultilevel"/>
    <w:tmpl w:val="464C2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07A04"/>
    <w:multiLevelType w:val="multilevel"/>
    <w:tmpl w:val="73E20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410EA5"/>
    <w:multiLevelType w:val="hybridMultilevel"/>
    <w:tmpl w:val="1F02E4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B6066"/>
    <w:multiLevelType w:val="multilevel"/>
    <w:tmpl w:val="F068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D95CDE"/>
    <w:multiLevelType w:val="hybridMultilevel"/>
    <w:tmpl w:val="F55C7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0"/>
  </w:num>
  <w:num w:numId="5">
    <w:abstractNumId w:val="7"/>
  </w:num>
  <w:num w:numId="6">
    <w:abstractNumId w:val="11"/>
  </w:num>
  <w:num w:numId="7">
    <w:abstractNumId w:val="8"/>
  </w:num>
  <w:num w:numId="8">
    <w:abstractNumId w:val="13"/>
  </w:num>
  <w:num w:numId="9">
    <w:abstractNumId w:val="15"/>
  </w:num>
  <w:num w:numId="10">
    <w:abstractNumId w:val="9"/>
  </w:num>
  <w:num w:numId="11">
    <w:abstractNumId w:val="3"/>
  </w:num>
  <w:num w:numId="12">
    <w:abstractNumId w:val="4"/>
  </w:num>
  <w:num w:numId="13">
    <w:abstractNumId w:val="2"/>
  </w:num>
  <w:num w:numId="14">
    <w:abstractNumId w:val="10"/>
  </w:num>
  <w:num w:numId="15">
    <w:abstractNumId w:val="5"/>
  </w:num>
  <w:num w:numId="16">
    <w:abstractNumId w:val="6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14"/>
    <w:rsid w:val="000242D0"/>
    <w:rsid w:val="0002560D"/>
    <w:rsid w:val="000318DA"/>
    <w:rsid w:val="000C5F41"/>
    <w:rsid w:val="000D1D9A"/>
    <w:rsid w:val="0012363E"/>
    <w:rsid w:val="00127654"/>
    <w:rsid w:val="00196CC1"/>
    <w:rsid w:val="001D47B3"/>
    <w:rsid w:val="001E630D"/>
    <w:rsid w:val="00202B6F"/>
    <w:rsid w:val="00266EEC"/>
    <w:rsid w:val="00294090"/>
    <w:rsid w:val="00295B77"/>
    <w:rsid w:val="002C0C14"/>
    <w:rsid w:val="002D2647"/>
    <w:rsid w:val="002D2FBD"/>
    <w:rsid w:val="002F7828"/>
    <w:rsid w:val="00384345"/>
    <w:rsid w:val="003B2BB8"/>
    <w:rsid w:val="003B4A9E"/>
    <w:rsid w:val="003D34FF"/>
    <w:rsid w:val="00453B51"/>
    <w:rsid w:val="00473D7E"/>
    <w:rsid w:val="004B54CA"/>
    <w:rsid w:val="004E5CBF"/>
    <w:rsid w:val="005B43A0"/>
    <w:rsid w:val="005C3AA9"/>
    <w:rsid w:val="005E7598"/>
    <w:rsid w:val="006477D6"/>
    <w:rsid w:val="006A4CE7"/>
    <w:rsid w:val="006C690F"/>
    <w:rsid w:val="006D68D9"/>
    <w:rsid w:val="007131BD"/>
    <w:rsid w:val="007322D2"/>
    <w:rsid w:val="00766E45"/>
    <w:rsid w:val="00775156"/>
    <w:rsid w:val="00785261"/>
    <w:rsid w:val="007B0256"/>
    <w:rsid w:val="007D3230"/>
    <w:rsid w:val="007F6478"/>
    <w:rsid w:val="00805CD6"/>
    <w:rsid w:val="00833049"/>
    <w:rsid w:val="0088144B"/>
    <w:rsid w:val="008D0714"/>
    <w:rsid w:val="008E169A"/>
    <w:rsid w:val="008F3596"/>
    <w:rsid w:val="00902519"/>
    <w:rsid w:val="009225F0"/>
    <w:rsid w:val="00940D51"/>
    <w:rsid w:val="00982DA7"/>
    <w:rsid w:val="00A1448D"/>
    <w:rsid w:val="00A32E01"/>
    <w:rsid w:val="00A90931"/>
    <w:rsid w:val="00A9490F"/>
    <w:rsid w:val="00AB2413"/>
    <w:rsid w:val="00B07FE3"/>
    <w:rsid w:val="00B32538"/>
    <w:rsid w:val="00B37C7A"/>
    <w:rsid w:val="00B5601A"/>
    <w:rsid w:val="00B7602B"/>
    <w:rsid w:val="00BA0405"/>
    <w:rsid w:val="00BA2DB9"/>
    <w:rsid w:val="00BD0F8D"/>
    <w:rsid w:val="00BE7148"/>
    <w:rsid w:val="00C12F78"/>
    <w:rsid w:val="00C15EE5"/>
    <w:rsid w:val="00C25A18"/>
    <w:rsid w:val="00CB775C"/>
    <w:rsid w:val="00CF7641"/>
    <w:rsid w:val="00D028E4"/>
    <w:rsid w:val="00D45147"/>
    <w:rsid w:val="00D660D4"/>
    <w:rsid w:val="00D7383B"/>
    <w:rsid w:val="00D75254"/>
    <w:rsid w:val="00DF190B"/>
    <w:rsid w:val="00DF6B84"/>
    <w:rsid w:val="00E568C9"/>
    <w:rsid w:val="00EC2762"/>
    <w:rsid w:val="00EF16D7"/>
    <w:rsid w:val="00F235BE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1BD5D"/>
  <w15:docId w15:val="{7763E2D5-9496-4E9A-91B7-8CD8C538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Level 1 list,List Paragraph1,List Paragraph11,L,Number,#List Paragraph,Recommendatio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table" w:styleId="TableGrid">
    <w:name w:val="Table Grid"/>
    <w:basedOn w:val="TableNormal"/>
    <w:uiPriority w:val="59"/>
    <w:rsid w:val="00DF6B84"/>
    <w:pPr>
      <w:spacing w:after="0" w:line="240" w:lineRule="auto"/>
    </w:pPr>
    <w:rPr>
      <w:rFonts w:asciiTheme="majorHAnsi" w:eastAsia="Times New Roman" w:hAnsiTheme="majorHAnsi" w:cs="Times New Roman"/>
      <w:sz w:val="20"/>
      <w:szCs w:val="20"/>
    </w:rPr>
    <w:tblPr>
      <w:tblBorders>
        <w:top w:val="single" w:sz="2" w:space="0" w:color="97ABB4"/>
        <w:left w:val="single" w:sz="2" w:space="0" w:color="97ABB4"/>
        <w:bottom w:val="single" w:sz="2" w:space="0" w:color="97ABB4"/>
        <w:right w:val="single" w:sz="2" w:space="0" w:color="97ABB4"/>
        <w:insideH w:val="single" w:sz="2" w:space="0" w:color="97ABB4"/>
        <w:insideV w:val="single" w:sz="2" w:space="0" w:color="97ABB4"/>
      </w:tblBorders>
      <w:tblCellMar>
        <w:left w:w="57" w:type="dxa"/>
        <w:right w:w="57" w:type="dxa"/>
      </w:tblCellMar>
    </w:tblPr>
    <w:tcPr>
      <w:tcMar>
        <w:left w:w="57" w:type="dxa"/>
        <w:right w:w="57" w:type="dxa"/>
      </w:tcMar>
    </w:tcPr>
    <w:tblStylePr w:type="firstRow">
      <w:rPr>
        <w:b/>
        <w:color w:val="0076AF"/>
      </w:rPr>
      <w:tblPr/>
      <w:trPr>
        <w:tblHeader/>
      </w:trPr>
      <w:tcPr>
        <w:shd w:val="clear" w:color="auto" w:fill="DFE4E6"/>
      </w:tcPr>
    </w:tblStylePr>
  </w:style>
  <w:style w:type="paragraph" w:customStyle="1" w:styleId="Normal-Usefortables">
    <w:name w:val="Normal - Use for tables"/>
    <w:basedOn w:val="Normal"/>
    <w:rsid w:val="00E568C9"/>
    <w:pPr>
      <w:keepLines/>
      <w:tabs>
        <w:tab w:val="left" w:pos="227"/>
      </w:tabs>
      <w:suppressAutoHyphens/>
      <w:spacing w:before="80" w:after="120" w:line="240" w:lineRule="auto"/>
    </w:pPr>
    <w:rPr>
      <w:rFonts w:ascii="Calibri" w:eastAsia="Times New Roman" w:hAnsi="Calibri" w:cs="Times New Roman"/>
      <w:sz w:val="20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6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68C9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68C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8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D9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D1D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D9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90B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90B"/>
    <w:rPr>
      <w:rFonts w:ascii="Arial" w:hAnsi="Arial"/>
      <w:b/>
      <w:bCs/>
      <w:sz w:val="20"/>
      <w:szCs w:val="20"/>
    </w:rPr>
  </w:style>
  <w:style w:type="paragraph" w:styleId="ListBullet">
    <w:name w:val="List Bullet"/>
    <w:basedOn w:val="Normal"/>
    <w:autoRedefine/>
    <w:rsid w:val="0012363E"/>
    <w:pPr>
      <w:keepLines/>
      <w:numPr>
        <w:numId w:val="12"/>
      </w:numPr>
      <w:suppressAutoHyphens/>
      <w:spacing w:after="120" w:line="240" w:lineRule="exact"/>
    </w:pPr>
    <w:rPr>
      <w:rFonts w:asciiTheme="majorHAnsi" w:eastAsia="Times New Roman" w:hAnsiTheme="majorHAnsi" w:cs="Times New Roman"/>
      <w:sz w:val="20"/>
      <w:szCs w:val="20"/>
    </w:rPr>
  </w:style>
  <w:style w:type="character" w:customStyle="1" w:styleId="ListParagraphChar">
    <w:name w:val="List Paragraph Char"/>
    <w:aliases w:val="Level 1 list Char,List Paragraph1 Char,List Paragraph11 Char,L Char,Number Char,#List Paragraph Char,Recommendation Char"/>
    <w:basedOn w:val="DefaultParagraphFont"/>
    <w:link w:val="ListParagraph"/>
    <w:uiPriority w:val="34"/>
    <w:locked/>
    <w:rsid w:val="002D2647"/>
    <w:rPr>
      <w:rFonts w:ascii="Arial" w:hAnsi="Aria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660D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60D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FaHCSIA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TURK, Heather</dc:creator>
  <cp:keywords/>
  <dc:description/>
  <cp:lastModifiedBy>WOODS, Louise</cp:lastModifiedBy>
  <cp:revision>4</cp:revision>
  <dcterms:created xsi:type="dcterms:W3CDTF">2018-10-02T04:49:00Z</dcterms:created>
  <dcterms:modified xsi:type="dcterms:W3CDTF">2018-10-02T05:12:00Z</dcterms:modified>
</cp:coreProperties>
</file>